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30" w:rsidRPr="00964F40" w:rsidRDefault="005D2F30" w:rsidP="005D2F30">
      <w:pPr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 xml:space="preserve">Рассмотрена и </w:t>
      </w:r>
      <w:proofErr w:type="gramStart"/>
      <w:r w:rsidRPr="00964F40">
        <w:rPr>
          <w:rFonts w:ascii="Times New Roman" w:hAnsi="Times New Roman"/>
        </w:rPr>
        <w:t>одобрена</w:t>
      </w:r>
      <w:proofErr w:type="gramEnd"/>
      <w:r w:rsidRPr="00964F40">
        <w:rPr>
          <w:rFonts w:ascii="Times New Roman" w:hAnsi="Times New Roman"/>
        </w:rPr>
        <w:t xml:space="preserve">                                                 </w:t>
      </w:r>
      <w:r>
        <w:rPr>
          <w:rFonts w:ascii="Times New Roman" w:hAnsi="Times New Roman"/>
        </w:rPr>
        <w:t xml:space="preserve"> </w:t>
      </w:r>
      <w:r w:rsidRPr="00964F40">
        <w:rPr>
          <w:rFonts w:ascii="Times New Roman" w:hAnsi="Times New Roman"/>
        </w:rPr>
        <w:t>Утверждена руководителем</w:t>
      </w:r>
    </w:p>
    <w:p w:rsidR="005D2F30" w:rsidRPr="00964F40" w:rsidRDefault="005D2F30" w:rsidP="005D2F30">
      <w:pPr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 xml:space="preserve">на заседании </w:t>
      </w:r>
      <w:proofErr w:type="spellStart"/>
      <w:r w:rsidRPr="00964F40">
        <w:rPr>
          <w:rFonts w:ascii="Times New Roman" w:hAnsi="Times New Roman"/>
        </w:rPr>
        <w:t>МОучителей</w:t>
      </w:r>
      <w:proofErr w:type="spellEnd"/>
      <w:r w:rsidRPr="00964F40">
        <w:rPr>
          <w:rFonts w:ascii="Times New Roman" w:hAnsi="Times New Roman"/>
        </w:rPr>
        <w:t xml:space="preserve"> ХЭЦ                                     общеобразовательного учреждения</w:t>
      </w:r>
    </w:p>
    <w:p w:rsidR="005D2F30" w:rsidRPr="00964F40" w:rsidRDefault="005D2F30" w:rsidP="005D2F30">
      <w:pPr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 xml:space="preserve">протокол №1 от </w:t>
      </w:r>
      <w:r w:rsidR="0046468F">
        <w:rPr>
          <w:rFonts w:ascii="Times New Roman" w:hAnsi="Times New Roman"/>
        </w:rPr>
        <w:t>31 августа 202</w:t>
      </w:r>
      <w:r w:rsidR="0060401E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                                  </w:t>
      </w:r>
      <w:r w:rsidRPr="00964F40">
        <w:rPr>
          <w:rFonts w:ascii="Times New Roman" w:hAnsi="Times New Roman"/>
        </w:rPr>
        <w:t xml:space="preserve">Чамзинского муниципального района                                                                              </w:t>
      </w:r>
    </w:p>
    <w:p w:rsidR="005D2F30" w:rsidRPr="00964F40" w:rsidRDefault="005D2F30" w:rsidP="005D2F30">
      <w:pPr>
        <w:tabs>
          <w:tab w:val="center" w:pos="4677"/>
          <w:tab w:val="left" w:pos="5130"/>
        </w:tabs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>Руководитель МО</w:t>
      </w:r>
      <w:proofErr w:type="gramStart"/>
      <w:r w:rsidRPr="00964F40">
        <w:rPr>
          <w:rFonts w:ascii="Times New Roman" w:hAnsi="Times New Roman"/>
        </w:rPr>
        <w:t xml:space="preserve"> :</w:t>
      </w:r>
      <w:proofErr w:type="gramEnd"/>
      <w:r w:rsidRPr="00964F40">
        <w:rPr>
          <w:rFonts w:ascii="Times New Roman" w:hAnsi="Times New Roman"/>
        </w:rPr>
        <w:tab/>
        <w:t xml:space="preserve"> </w:t>
      </w:r>
      <w:r w:rsidRPr="00964F40">
        <w:rPr>
          <w:rFonts w:ascii="Times New Roman" w:hAnsi="Times New Roman"/>
        </w:rPr>
        <w:tab/>
        <w:t>________________/</w:t>
      </w:r>
      <w:proofErr w:type="spellStart"/>
      <w:r w:rsidRPr="00964F40">
        <w:rPr>
          <w:rFonts w:ascii="Times New Roman" w:hAnsi="Times New Roman"/>
        </w:rPr>
        <w:t>А.Ю.Ерошкин</w:t>
      </w:r>
      <w:proofErr w:type="spellEnd"/>
      <w:r w:rsidRPr="00964F40">
        <w:rPr>
          <w:rFonts w:ascii="Times New Roman" w:hAnsi="Times New Roman"/>
        </w:rPr>
        <w:t>/</w:t>
      </w:r>
    </w:p>
    <w:p w:rsidR="005D2F30" w:rsidRPr="00CC6F52" w:rsidRDefault="005D2F30" w:rsidP="005D2F30">
      <w:pPr>
        <w:tabs>
          <w:tab w:val="left" w:pos="5130"/>
        </w:tabs>
        <w:spacing w:after="0" w:line="240" w:lineRule="auto"/>
        <w:rPr>
          <w:rFonts w:ascii="Times New Roman" w:hAnsi="Times New Roman"/>
        </w:rPr>
      </w:pPr>
      <w:r w:rsidRPr="00964F40">
        <w:rPr>
          <w:rFonts w:ascii="Times New Roman" w:hAnsi="Times New Roman"/>
        </w:rPr>
        <w:t>/__________</w:t>
      </w:r>
      <w:r>
        <w:rPr>
          <w:rFonts w:ascii="Times New Roman" w:hAnsi="Times New Roman"/>
        </w:rPr>
        <w:t>______/</w:t>
      </w:r>
      <w:proofErr w:type="spellStart"/>
      <w:r>
        <w:rPr>
          <w:rFonts w:ascii="Times New Roman" w:hAnsi="Times New Roman"/>
        </w:rPr>
        <w:t>Е.Н.Пиксайкина</w:t>
      </w:r>
      <w:proofErr w:type="spellEnd"/>
      <w:r>
        <w:rPr>
          <w:rFonts w:ascii="Times New Roman" w:hAnsi="Times New Roman"/>
        </w:rPr>
        <w:tab/>
      </w: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5D2F30" w:rsidRPr="003A3E7A" w:rsidRDefault="005D2F30" w:rsidP="005D2F30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 xml:space="preserve">Рабочая программа </w:t>
      </w: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>учебного курса «Технология»</w:t>
      </w: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>8 «а» и  8 «б» классы</w:t>
      </w: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A3E7A">
        <w:rPr>
          <w:rFonts w:ascii="Times New Roman" w:hAnsi="Times New Roman"/>
          <w:b/>
          <w:sz w:val="44"/>
          <w:szCs w:val="44"/>
        </w:rPr>
        <w:t>(68 часов</w:t>
      </w:r>
      <w:proofErr w:type="gramStart"/>
      <w:r w:rsidRPr="003A3E7A">
        <w:rPr>
          <w:rFonts w:ascii="Times New Roman" w:hAnsi="Times New Roman"/>
          <w:b/>
          <w:sz w:val="44"/>
          <w:szCs w:val="44"/>
        </w:rPr>
        <w:t>)</w:t>
      </w:r>
      <w:r>
        <w:rPr>
          <w:rFonts w:ascii="Times New Roman" w:hAnsi="Times New Roman"/>
          <w:b/>
          <w:sz w:val="44"/>
          <w:szCs w:val="44"/>
        </w:rPr>
        <w:t>Ф</w:t>
      </w:r>
      <w:proofErr w:type="gramEnd"/>
      <w:r>
        <w:rPr>
          <w:rFonts w:ascii="Times New Roman" w:hAnsi="Times New Roman"/>
          <w:b/>
          <w:sz w:val="44"/>
          <w:szCs w:val="44"/>
        </w:rPr>
        <w:t>ГОС</w:t>
      </w: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</w:rPr>
      </w:pPr>
    </w:p>
    <w:p w:rsidR="005D2F30" w:rsidRDefault="005D2F30" w:rsidP="005D2F30">
      <w:pPr>
        <w:spacing w:after="0" w:line="240" w:lineRule="auto"/>
        <w:rPr>
          <w:rFonts w:ascii="Times New Roman" w:hAnsi="Times New Roman"/>
        </w:rPr>
      </w:pPr>
    </w:p>
    <w:p w:rsidR="005D2F30" w:rsidRDefault="005D2F30" w:rsidP="005D2F30">
      <w:pPr>
        <w:spacing w:after="0" w:line="240" w:lineRule="auto"/>
        <w:rPr>
          <w:rFonts w:ascii="Times New Roman" w:hAnsi="Times New Roman"/>
        </w:rPr>
      </w:pPr>
    </w:p>
    <w:p w:rsidR="005D2F30" w:rsidRPr="003A3E7A" w:rsidRDefault="005D2F30" w:rsidP="005D2F30">
      <w:pPr>
        <w:spacing w:after="0" w:line="240" w:lineRule="auto"/>
        <w:rPr>
          <w:rFonts w:ascii="Times New Roman" w:hAnsi="Times New Roman"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</w:rPr>
      </w:pPr>
    </w:p>
    <w:p w:rsidR="005D2F30" w:rsidRPr="003A3E7A" w:rsidRDefault="005D2F30" w:rsidP="005D2F30">
      <w:pPr>
        <w:spacing w:after="0" w:line="240" w:lineRule="auto"/>
        <w:rPr>
          <w:rFonts w:ascii="Times New Roman" w:hAnsi="Times New Roman"/>
          <w:b/>
        </w:rPr>
      </w:pPr>
      <w:r w:rsidRPr="003A3E7A">
        <w:rPr>
          <w:rFonts w:ascii="Times New Roman" w:hAnsi="Times New Roman"/>
          <w:b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</w:t>
      </w:r>
      <w:r w:rsidRPr="003A3E7A">
        <w:rPr>
          <w:rFonts w:ascii="Times New Roman" w:hAnsi="Times New Roman"/>
          <w:b/>
        </w:rPr>
        <w:t xml:space="preserve">     Составитель:</w:t>
      </w: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E7A">
        <w:rPr>
          <w:rFonts w:ascii="Times New Roman" w:hAnsi="Times New Roman"/>
        </w:rPr>
        <w:t xml:space="preserve">                                                                   </w:t>
      </w:r>
      <w:r w:rsidRPr="003A3E7A">
        <w:rPr>
          <w:rFonts w:ascii="Times New Roman" w:hAnsi="Times New Roman"/>
          <w:sz w:val="24"/>
          <w:szCs w:val="24"/>
        </w:rPr>
        <w:t xml:space="preserve">учитель технологии </w:t>
      </w: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E7A">
        <w:rPr>
          <w:rFonts w:ascii="Times New Roman" w:hAnsi="Times New Roman"/>
          <w:sz w:val="24"/>
          <w:szCs w:val="24"/>
        </w:rPr>
        <w:t xml:space="preserve">                                                                высшей категории </w:t>
      </w: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3E7A">
        <w:rPr>
          <w:rFonts w:ascii="Times New Roman" w:hAnsi="Times New Roman"/>
          <w:sz w:val="24"/>
          <w:szCs w:val="24"/>
        </w:rPr>
        <w:t xml:space="preserve">                                                             Пиксайкина Е.Н.</w:t>
      </w: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D2F30" w:rsidRPr="003A3E7A" w:rsidRDefault="005D2F30" w:rsidP="005D2F30">
      <w:pPr>
        <w:spacing w:after="0" w:line="240" w:lineRule="auto"/>
        <w:rPr>
          <w:rFonts w:ascii="Times New Roman" w:hAnsi="Times New Roman"/>
          <w:b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D2F30" w:rsidRPr="003A3E7A" w:rsidRDefault="0046468F" w:rsidP="005D2F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60401E">
        <w:rPr>
          <w:rFonts w:ascii="Times New Roman" w:hAnsi="Times New Roman"/>
          <w:sz w:val="24"/>
          <w:szCs w:val="24"/>
        </w:rPr>
        <w:t>2</w:t>
      </w:r>
    </w:p>
    <w:p w:rsidR="005D2F30" w:rsidRPr="003A3E7A" w:rsidRDefault="005D2F30" w:rsidP="005D2F30">
      <w:pPr>
        <w:spacing w:after="0" w:line="240" w:lineRule="auto"/>
        <w:rPr>
          <w:rFonts w:ascii="Times New Roman" w:hAnsi="Times New Roman"/>
          <w:b/>
        </w:rPr>
      </w:pPr>
    </w:p>
    <w:p w:rsidR="005D2F30" w:rsidRPr="003A3E7A" w:rsidRDefault="005D2F30" w:rsidP="005D2F30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D2F30" w:rsidRPr="00463DE7" w:rsidRDefault="005D2F30" w:rsidP="005D2F30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463DE7">
        <w:rPr>
          <w:rFonts w:ascii="Times New Roman" w:hAnsi="Times New Roman"/>
          <w:sz w:val="20"/>
          <w:szCs w:val="20"/>
        </w:rPr>
        <w:t xml:space="preserve">        Рабочая программа</w:t>
      </w:r>
      <w:r w:rsidRPr="00463DE7">
        <w:rPr>
          <w:rFonts w:ascii="Times New Roman" w:hAnsi="Times New Roman"/>
          <w:sz w:val="20"/>
          <w:szCs w:val="20"/>
          <w:lang w:eastAsia="ru-RU"/>
        </w:rPr>
        <w:t xml:space="preserve"> и составлена на основании авторской программы </w:t>
      </w:r>
      <w:proofErr w:type="spellStart"/>
      <w:r w:rsidRPr="00463DE7">
        <w:rPr>
          <w:rFonts w:ascii="Times New Roman" w:hAnsi="Times New Roman"/>
          <w:sz w:val="20"/>
          <w:szCs w:val="20"/>
          <w:lang w:eastAsia="ru-RU"/>
        </w:rPr>
        <w:t>О.А.Кожиной</w:t>
      </w:r>
      <w:proofErr w:type="spellEnd"/>
      <w:r w:rsidRPr="00463DE7">
        <w:rPr>
          <w:rFonts w:ascii="Times New Roman" w:hAnsi="Times New Roman"/>
          <w:sz w:val="20"/>
          <w:szCs w:val="20"/>
          <w:lang w:eastAsia="ru-RU"/>
        </w:rPr>
        <w:t xml:space="preserve">. </w:t>
      </w:r>
      <w:proofErr w:type="gramStart"/>
      <w:r w:rsidRPr="00463DE7">
        <w:rPr>
          <w:rFonts w:ascii="Times New Roman" w:hAnsi="Times New Roman"/>
          <w:sz w:val="20"/>
          <w:szCs w:val="20"/>
          <w:lang w:eastAsia="ru-RU"/>
        </w:rPr>
        <w:t>(Программа основного общего образования «Технология.</w:t>
      </w:r>
      <w:proofErr w:type="gramEnd"/>
      <w:r w:rsidRPr="00463DE7">
        <w:rPr>
          <w:rFonts w:ascii="Times New Roman" w:hAnsi="Times New Roman"/>
          <w:sz w:val="20"/>
          <w:szCs w:val="20"/>
          <w:lang w:eastAsia="ru-RU"/>
        </w:rPr>
        <w:t xml:space="preserve"> Обслуживающий труд» /ООО «Дрофа»,2012г.</w:t>
      </w:r>
      <w:proofErr w:type="gramStart"/>
      <w:r w:rsidRPr="00463DE7">
        <w:rPr>
          <w:rFonts w:ascii="Times New Roman" w:hAnsi="Times New Roman"/>
          <w:sz w:val="20"/>
          <w:szCs w:val="20"/>
          <w:lang w:eastAsia="ru-RU"/>
        </w:rPr>
        <w:t>)и</w:t>
      </w:r>
      <w:proofErr w:type="gramEnd"/>
      <w:r w:rsidRPr="00463DE7">
        <w:rPr>
          <w:rFonts w:ascii="Times New Roman" w:hAnsi="Times New Roman"/>
          <w:sz w:val="20"/>
          <w:szCs w:val="20"/>
        </w:rPr>
        <w:t xml:space="preserve"> ориентирована на использование </w:t>
      </w:r>
      <w:r w:rsidRPr="00463DE7">
        <w:rPr>
          <w:rFonts w:ascii="Times New Roman" w:hAnsi="Times New Roman"/>
          <w:sz w:val="20"/>
          <w:szCs w:val="20"/>
        </w:rPr>
        <w:lastRenderedPageBreak/>
        <w:t>учебника</w:t>
      </w:r>
      <w:r w:rsidRPr="00463DE7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  <w:r w:rsidRPr="00463DE7">
        <w:rPr>
          <w:rFonts w:ascii="Times New Roman" w:hAnsi="Times New Roman"/>
          <w:sz w:val="20"/>
          <w:szCs w:val="20"/>
          <w:lang w:eastAsia="ru-RU"/>
        </w:rPr>
        <w:t xml:space="preserve">О.А Кожиной, Е.А. </w:t>
      </w:r>
      <w:proofErr w:type="spellStart"/>
      <w:r w:rsidRPr="00463DE7">
        <w:rPr>
          <w:rFonts w:ascii="Times New Roman" w:hAnsi="Times New Roman"/>
          <w:sz w:val="20"/>
          <w:szCs w:val="20"/>
          <w:lang w:eastAsia="ru-RU"/>
        </w:rPr>
        <w:t>Кудаковой</w:t>
      </w:r>
      <w:proofErr w:type="spellEnd"/>
      <w:r w:rsidRPr="00463DE7">
        <w:rPr>
          <w:rFonts w:ascii="Times New Roman" w:hAnsi="Times New Roman"/>
          <w:sz w:val="20"/>
          <w:szCs w:val="20"/>
          <w:lang w:eastAsia="ru-RU"/>
        </w:rPr>
        <w:t xml:space="preserve">, С.Э. </w:t>
      </w:r>
      <w:proofErr w:type="spellStart"/>
      <w:r w:rsidRPr="00463DE7">
        <w:rPr>
          <w:rFonts w:ascii="Times New Roman" w:hAnsi="Times New Roman"/>
          <w:sz w:val="20"/>
          <w:szCs w:val="20"/>
          <w:lang w:eastAsia="ru-RU"/>
        </w:rPr>
        <w:t>Маркуцкой</w:t>
      </w:r>
      <w:proofErr w:type="spellEnd"/>
      <w:r w:rsidRPr="00463DE7">
        <w:rPr>
          <w:rFonts w:ascii="Times New Roman" w:hAnsi="Times New Roman"/>
          <w:sz w:val="20"/>
          <w:szCs w:val="20"/>
          <w:lang w:eastAsia="ru-RU"/>
        </w:rPr>
        <w:t>. «Технология. Обслуживающий труд»: 8 класс: /учебник для учащихся общеобразовательных учреждений. М.: Дрофа, 2016</w:t>
      </w:r>
    </w:p>
    <w:p w:rsidR="005D2F30" w:rsidRPr="00463DE7" w:rsidRDefault="005D2F30" w:rsidP="005D2F3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         Курс рассчитан на изучение в 8 «а» и 8 «б»</w:t>
      </w:r>
      <w:r w:rsidRPr="00463DE7">
        <w:rPr>
          <w:rFonts w:ascii="Times New Roman" w:hAnsi="Times New Roman"/>
          <w:color w:val="000000"/>
          <w:sz w:val="20"/>
          <w:szCs w:val="20"/>
        </w:rPr>
        <w:t xml:space="preserve"> классах технологии в течение </w:t>
      </w:r>
      <w:r w:rsidR="0060401E" w:rsidRPr="00463DE7">
        <w:rPr>
          <w:rFonts w:ascii="Times New Roman" w:hAnsi="Times New Roman"/>
          <w:color w:val="000000"/>
          <w:sz w:val="20"/>
          <w:szCs w:val="20"/>
        </w:rPr>
        <w:t>68</w:t>
      </w:r>
      <w:r w:rsidRPr="00463DE7">
        <w:rPr>
          <w:rFonts w:ascii="Times New Roman" w:hAnsi="Times New Roman"/>
          <w:color w:val="000000"/>
          <w:sz w:val="20"/>
          <w:szCs w:val="20"/>
        </w:rPr>
        <w:t xml:space="preserve"> учебных недель в году, общий объём 34 учебных недели (из расчета </w:t>
      </w:r>
      <w:r w:rsidR="0060401E" w:rsidRPr="00463DE7">
        <w:rPr>
          <w:rFonts w:ascii="Times New Roman" w:hAnsi="Times New Roman"/>
          <w:color w:val="000000"/>
          <w:sz w:val="20"/>
          <w:szCs w:val="20"/>
        </w:rPr>
        <w:t>2</w:t>
      </w:r>
      <w:r w:rsidRPr="00463DE7">
        <w:rPr>
          <w:rFonts w:ascii="Times New Roman" w:hAnsi="Times New Roman"/>
          <w:color w:val="000000"/>
          <w:sz w:val="20"/>
          <w:szCs w:val="20"/>
        </w:rPr>
        <w:t xml:space="preserve"> час в неделю)</w:t>
      </w:r>
    </w:p>
    <w:p w:rsidR="005D2F30" w:rsidRPr="00463DE7" w:rsidRDefault="005D2F30" w:rsidP="005D2F3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463DE7">
        <w:rPr>
          <w:rFonts w:ascii="Times New Roman" w:hAnsi="Times New Roman"/>
          <w:color w:val="000000"/>
          <w:sz w:val="20"/>
          <w:szCs w:val="20"/>
        </w:rPr>
        <w:t xml:space="preserve">        </w:t>
      </w:r>
      <w:r w:rsidRPr="00463DE7">
        <w:rPr>
          <w:rFonts w:ascii="Times New Roman" w:hAnsi="Times New Roman"/>
          <w:b/>
          <w:color w:val="000000"/>
          <w:sz w:val="20"/>
          <w:szCs w:val="20"/>
        </w:rPr>
        <w:t>Планируемые предметные результаты освоения учебного предмета «Технология»</w:t>
      </w:r>
    </w:p>
    <w:p w:rsidR="005D2F30" w:rsidRPr="00463DE7" w:rsidRDefault="005D2F30" w:rsidP="005D2F3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Предметными результатами</w:t>
      </w:r>
      <w:r w:rsidRPr="00463DE7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63DE7">
        <w:rPr>
          <w:rFonts w:ascii="Times New Roman" w:hAnsi="Times New Roman"/>
          <w:sz w:val="20"/>
          <w:szCs w:val="20"/>
        </w:rPr>
        <w:t>освоения</w:t>
      </w:r>
      <w:proofErr w:type="gramEnd"/>
      <w:r w:rsidRPr="00463DE7">
        <w:rPr>
          <w:rFonts w:ascii="Times New Roman" w:hAnsi="Times New Roman"/>
          <w:sz w:val="20"/>
          <w:szCs w:val="20"/>
        </w:rPr>
        <w:t xml:space="preserve"> обучающимися основной школы программы «Технология» являются: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В познавательной сфере: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оценка технологических свойств сырья, материалов и областей их применения;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ориентация в имеющихся и возможных средствах и технологиях создания объектов труда;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владение алгоритмами и методами решения организационных и технико-технологических задач;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классификация видов и назначения методов получения и преобразования материалов, энергии, информации, объектов живой природы и социальной среды, а также соответствующих технологий промышленного производства;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распознавание видов, назначения материалов, инструментов и оборудования, применяемого в технологических процессах;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применение элементов прикладной экономики при обосновании технологий и проектов.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В трудовой сфере: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планирование технологического процесса и процесса труда;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подбор материалов с учетом характера объекта труда и технологии;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проведение необходимых опытов и исследований при подборе сырья, материалов и проектировании объекта труда;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подбор инструментов и оборудования с учетом требований технологии и материально-энергетических ресурсов;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проектирование последовательности операций и составление операционной карты работ;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выполнение технологических операций с соблюдением установленных норм, стандартов и ограничений;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соблюдение норм и правил безопасности труда, пожарной безопасности, правил санитарии и гигиены;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соблюдение трудовой и технологической дисциплины;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обоснование критериев и показателей качества промежуточных и конечных результатов труда;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- выбор и использование кодов, средств и видов </w:t>
      </w:r>
      <w:proofErr w:type="gramStart"/>
      <w:r w:rsidRPr="00463DE7">
        <w:rPr>
          <w:rFonts w:ascii="Times New Roman" w:hAnsi="Times New Roman"/>
          <w:sz w:val="20"/>
          <w:szCs w:val="20"/>
        </w:rPr>
        <w:t xml:space="preserve">пред </w:t>
      </w:r>
      <w:proofErr w:type="spellStart"/>
      <w:r w:rsidRPr="00463DE7">
        <w:rPr>
          <w:rFonts w:ascii="Times New Roman" w:hAnsi="Times New Roman"/>
          <w:sz w:val="20"/>
          <w:szCs w:val="20"/>
        </w:rPr>
        <w:t>ставления</w:t>
      </w:r>
      <w:proofErr w:type="spellEnd"/>
      <w:proofErr w:type="gramEnd"/>
      <w:r w:rsidRPr="00463DE7">
        <w:rPr>
          <w:rFonts w:ascii="Times New Roman" w:hAnsi="Times New Roman"/>
          <w:sz w:val="20"/>
          <w:szCs w:val="20"/>
        </w:rPr>
        <w:t xml:space="preserve"> технической и технологической информации и знаковых систем в соответствии с коммуникативной задачей, сферой и ситуацией общения;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подбор и применение инструментов, приборов и оборудования в технологических процессах с учетом областей их применения;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выявление допущенных ошибок в процессе труда и обоснование способов их исправления;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документирование результатов труда и проектной деятельности;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расчет себестоимости продукта труда;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примерная экономическая оценка возможной прибыли с учетом сложившейся ситуации на рынке товаров и услуг.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В мотивационной сфере: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оценивание своей способности и готовности к труду в конкретной предметной деятельности;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- оценивание своей способности и готовности к </w:t>
      </w:r>
      <w:proofErr w:type="gramStart"/>
      <w:r w:rsidRPr="00463DE7">
        <w:rPr>
          <w:rFonts w:ascii="Times New Roman" w:hAnsi="Times New Roman"/>
          <w:sz w:val="20"/>
          <w:szCs w:val="20"/>
        </w:rPr>
        <w:t xml:space="preserve">пред </w:t>
      </w:r>
      <w:proofErr w:type="spellStart"/>
      <w:r w:rsidRPr="00463DE7">
        <w:rPr>
          <w:rFonts w:ascii="Times New Roman" w:hAnsi="Times New Roman"/>
          <w:sz w:val="20"/>
          <w:szCs w:val="20"/>
        </w:rPr>
        <w:t>принимательской</w:t>
      </w:r>
      <w:proofErr w:type="spellEnd"/>
      <w:proofErr w:type="gramEnd"/>
      <w:r w:rsidRPr="00463DE7">
        <w:rPr>
          <w:rFonts w:ascii="Times New Roman" w:hAnsi="Times New Roman"/>
          <w:sz w:val="20"/>
          <w:szCs w:val="20"/>
        </w:rPr>
        <w:t xml:space="preserve"> деятельности;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выраженная готовность к труду в сфере материального производства или сфере услуг;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осознание ответственности за качество результатов труда;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наличие экологической культуры при обосновании объекта труда и выполнении работ;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стремление к экономии и бережливости в расходовании времени, материалов, денежных средств и труда.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В эстетической сфере: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дизайнерское проектирование изделия или рациональная эстетическая организация работ;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моделирование художественного оформления объекта труда и оптимальное планирование работ;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разработка варианта рекламы выполненного объекта или результатов труда;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lastRenderedPageBreak/>
        <w:t>- эстетическое и рациональное оснащение рабочего места с учетом требований эргономики и научной организации труда;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рациональный выбор рабочего костюма и опрятное содержание рабочей одежды.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В коммуникативной сфере: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выбор знаковых систем и сре</w:t>
      </w:r>
      <w:proofErr w:type="gramStart"/>
      <w:r w:rsidRPr="00463DE7">
        <w:rPr>
          <w:rFonts w:ascii="Times New Roman" w:hAnsi="Times New Roman"/>
          <w:sz w:val="20"/>
          <w:szCs w:val="20"/>
        </w:rPr>
        <w:t>дств дл</w:t>
      </w:r>
      <w:proofErr w:type="gramEnd"/>
      <w:r w:rsidRPr="00463DE7">
        <w:rPr>
          <w:rFonts w:ascii="Times New Roman" w:hAnsi="Times New Roman"/>
          <w:sz w:val="20"/>
          <w:szCs w:val="20"/>
        </w:rPr>
        <w:t>я кодирования и оформления информации в процессе коммуникации;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оформление коммуникационной и технологической документации с учетом требований действующих нормативов и стандартов;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публичная презентация и защита проекта изделия, продукта труда или услуги;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разработка вариантов рекламных образов, слоганов и лейблов;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потребительская оценка зрительного ряда действующей рекламы.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В физиолого-психологической сфере: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развитие моторики и координации движений рук при работе с ручными инструментами и выполнении операций с помощью машин и механизмов;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достижение необходимой точности движений при выполнении различных технологических операций;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соблюдение требуемой величины усилия, прикладываемого к инструменту, с учетом технологических требований;</w:t>
      </w:r>
    </w:p>
    <w:p w:rsidR="005D2F30" w:rsidRPr="00463DE7" w:rsidRDefault="005D2F30" w:rsidP="005D2F30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- сочетание образного и логического мышления в процессе проектной деятельности.</w:t>
      </w:r>
    </w:p>
    <w:p w:rsidR="005D2F30" w:rsidRPr="00463DE7" w:rsidRDefault="005D2F30" w:rsidP="005D2F3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5D2F30" w:rsidRPr="00463DE7" w:rsidRDefault="005D2F30" w:rsidP="005D2F30">
      <w:pPr>
        <w:tabs>
          <w:tab w:val="left" w:pos="255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463DE7">
        <w:rPr>
          <w:rFonts w:ascii="Times New Roman" w:hAnsi="Times New Roman"/>
          <w:b/>
          <w:color w:val="000000"/>
          <w:sz w:val="20"/>
          <w:szCs w:val="20"/>
        </w:rPr>
        <w:t>Основные виды учебной деятельности</w:t>
      </w:r>
    </w:p>
    <w:p w:rsidR="005D2F30" w:rsidRPr="00463DE7" w:rsidRDefault="005D2F30" w:rsidP="005D2F30">
      <w:pPr>
        <w:ind w:right="-5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b/>
          <w:sz w:val="20"/>
          <w:szCs w:val="20"/>
          <w:lang w:eastAsia="ru-RU"/>
        </w:rPr>
        <w:t>при изучении предмета «Технология»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  УУД являются обязательным компонентом содержания любого учебного предмета (см. раздел Основной образовательной программы</w:t>
      </w:r>
      <w:proofErr w:type="gramStart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)</w:t>
      </w:r>
      <w:proofErr w:type="gramEnd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В соответствии с ФГОС в программе представлено 4 вида УУД: личностные, регулятивные, познавательные, коммуникативные.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Личностные УУД: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 - действие </w:t>
      </w:r>
      <w:proofErr w:type="spellStart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смыслообразования</w:t>
      </w:r>
      <w:proofErr w:type="spellEnd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(интерес, мотивация); 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 - действие нравственно-этического оценивания («что такое хорошо, что такое плохо»);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формирование личного, эмоционального отношения к себе и окружающему миру;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формирование интереса к себе и окружающему миру (когда ребёнок задаёт вопросы);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эмоциональное осознание себя и окружающего мира;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формирование позитивного отношения к себе и окружающему миру;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формирования желания выполнять учебные действия;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использование фантазии, воображения при выполнении учебных действий.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В сфере </w:t>
      </w:r>
      <w:proofErr w:type="gramStart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личностных</w:t>
      </w:r>
      <w:proofErr w:type="gramEnd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УУД будут сформированы: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внутренняя позиция школьника;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личностная мотивация учебной деятельности;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ориентация на моральные нормы и их выполнение.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Познавательные УУД: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Общеучебные</w:t>
      </w:r>
      <w:proofErr w:type="spellEnd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универсальные действия: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самостоятельное выделение и формулирование познавательной цели;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структурирование знаний;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выбор наиболее эффективных способов решения задач в зависимости от конкретных условий.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Универсальные логические действия: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имеют наиболее общий (всеобщий) характер и направлены на установление связей и отношений в любой области знания;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способность и умение учащихся производить простые логические действия (анализ, синтез, сравнение, обобщение и др.);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составные логические операции (построение отрицания, утверждение и опровержение как построение рассуждения с использованием различных логических схем).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В сфере развития </w:t>
      </w:r>
      <w:proofErr w:type="gramStart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познавательных</w:t>
      </w:r>
      <w:proofErr w:type="gramEnd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УУД ученики научатся: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- использовать </w:t>
      </w:r>
      <w:proofErr w:type="spellStart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знако</w:t>
      </w:r>
      <w:proofErr w:type="spellEnd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-символические средства, в том числе овладеют действием моделирования;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- овладеют широким спектром логических действий и операций, включая общий прием решения задач. 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Pr="00463DE7">
        <w:rPr>
          <w:rFonts w:ascii="Times New Roman" w:eastAsia="Times New Roman" w:hAnsi="Times New Roman"/>
          <w:b/>
          <w:sz w:val="20"/>
          <w:szCs w:val="20"/>
          <w:lang w:eastAsia="ru-RU"/>
        </w:rPr>
        <w:t>Коммуникативные УУД: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планирование учебного сотрудничества с учителем и сверстниками – определение цели, функций участников, способов взаимодействия;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постановка вопросов – инициативное сотрудничество в поиске и сборе информации;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- умения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формирование умения объяснять свой выбор, строить фразы, отвечать на поставленный вопрос, аргументировать;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формирование вербальных способов коммуникации (вижу, слышу, слушаю, отвечаю, спрашиваю);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формирование невербальных способов коммуникации – посредством контакта глаз, мимики, жестов, позы, интонации и т.п.);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формирование умения работать в парах и малых группах;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формирование опосредованной коммуникации (использование знаков и символов).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В сфере </w:t>
      </w:r>
      <w:proofErr w:type="gramStart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коммуникативных</w:t>
      </w:r>
      <w:proofErr w:type="gramEnd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УУД ученики смогут: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учитывать позицию собеседника (партнера);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организовать и осуществить сотрудничество и кооперацию с учителем и сверстниками;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адекватно передавать информацию;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отображать предметное содержание и условия деятельности в речи.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b/>
          <w:sz w:val="20"/>
          <w:szCs w:val="20"/>
          <w:lang w:eastAsia="ru-RU"/>
        </w:rPr>
        <w:t>Регулятивные УУД: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целеполагание;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планирование;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прогнозирование;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контроль в форме сличения способа действия и его результата с заданным эталоном;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коррекция;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- оценка;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- волевая </w:t>
      </w:r>
      <w:proofErr w:type="spellStart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саморегуляция</w:t>
      </w:r>
      <w:proofErr w:type="spellEnd"/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 xml:space="preserve"> как способность к мобилизации сил и энергии; способность к волевому усилию – к выбору в ситуации мотивационного конфликта и преодолению препятствий.</w:t>
      </w: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D2F30" w:rsidRPr="00463DE7" w:rsidRDefault="005D2F30" w:rsidP="00463DE7">
      <w:pPr>
        <w:spacing w:after="0" w:line="240" w:lineRule="auto"/>
        <w:ind w:firstLine="567"/>
        <w:rPr>
          <w:rFonts w:ascii="Times New Roman" w:eastAsia="Times New Roman" w:hAnsi="Times New Roman"/>
          <w:sz w:val="20"/>
          <w:szCs w:val="20"/>
          <w:lang w:eastAsia="ru-RU"/>
        </w:rPr>
      </w:pPr>
      <w:r w:rsidRPr="00463DE7">
        <w:rPr>
          <w:rFonts w:ascii="Times New Roman" w:eastAsia="Times New Roman" w:hAnsi="Times New Roman"/>
          <w:sz w:val="20"/>
          <w:szCs w:val="20"/>
          <w:lang w:eastAsia="ru-RU"/>
        </w:rPr>
        <w:t>В сфере регулятивных УУД ученики смогут овладеть всеми типами учебных действий, включая способность принимать и сохранять учебную цель и задачу, планировать её реализацию, в том числе во внутреннем плане, контролировать и оценивать свои действия, вносить соответствующие коррективы в их выполнение.</w:t>
      </w:r>
    </w:p>
    <w:p w:rsidR="005D2F30" w:rsidRPr="00463DE7" w:rsidRDefault="005D2F30" w:rsidP="005D2F3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Формы организаций учебных занятий</w:t>
      </w:r>
    </w:p>
    <w:p w:rsidR="005D2F30" w:rsidRPr="00463DE7" w:rsidRDefault="005D2F30" w:rsidP="005D2F3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D2F30" w:rsidRPr="00463DE7" w:rsidRDefault="005D2F30" w:rsidP="005D2F30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Основной формой обучения является учебно-практическая деятельность учащихся. Приоритетными методами являются упражнения, лабораторно-практические, учебно-практические работы. Ведущей структурной моделью для организации занятий по технологии является комбинированный урок. </w:t>
      </w:r>
    </w:p>
    <w:p w:rsidR="005D2F30" w:rsidRPr="00463DE7" w:rsidRDefault="005D2F30" w:rsidP="005D2F30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D2F30" w:rsidRPr="00463DE7" w:rsidRDefault="005D2F30" w:rsidP="00463DE7">
      <w:pPr>
        <w:tabs>
          <w:tab w:val="left" w:pos="351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Содержание учебного предмета «Технология» (</w:t>
      </w:r>
      <w:r w:rsidR="001D26B8" w:rsidRPr="00463DE7">
        <w:rPr>
          <w:rFonts w:ascii="Times New Roman" w:hAnsi="Times New Roman"/>
          <w:b/>
          <w:sz w:val="20"/>
          <w:szCs w:val="20"/>
        </w:rPr>
        <w:t>68 часов</w:t>
      </w:r>
      <w:r w:rsidRPr="00463DE7">
        <w:rPr>
          <w:rFonts w:ascii="Times New Roman" w:hAnsi="Times New Roman"/>
          <w:b/>
          <w:sz w:val="20"/>
          <w:szCs w:val="20"/>
        </w:rPr>
        <w:t>)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Раздел 1. Кулинария (</w:t>
      </w:r>
      <w:r w:rsidR="001D26B8" w:rsidRPr="00463DE7">
        <w:rPr>
          <w:rFonts w:ascii="Times New Roman" w:hAnsi="Times New Roman"/>
          <w:b/>
          <w:sz w:val="20"/>
          <w:szCs w:val="20"/>
        </w:rPr>
        <w:t>14</w:t>
      </w:r>
      <w:r w:rsidRPr="00463DE7">
        <w:rPr>
          <w:rFonts w:ascii="Times New Roman" w:hAnsi="Times New Roman"/>
          <w:b/>
          <w:sz w:val="20"/>
          <w:szCs w:val="20"/>
        </w:rPr>
        <w:t xml:space="preserve"> часов)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Вводный инструктаж</w:t>
      </w:r>
      <w:r w:rsidRPr="00463DE7">
        <w:rPr>
          <w:rFonts w:ascii="Times New Roman" w:hAnsi="Times New Roman"/>
          <w:b/>
          <w:sz w:val="20"/>
          <w:szCs w:val="20"/>
        </w:rPr>
        <w:t xml:space="preserve">.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Тема 1. Физиология питания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Тема 2. Блюда из птицы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Тема 3. Блюда национальной кухни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Тема 4. Сервировка стола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Тема 5. Заготовка продуктов. Упаковка пищевых продуктов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 xml:space="preserve">Раздел  2. Создание изделий из текстильных и поделочных материалов </w:t>
      </w:r>
      <w:proofErr w:type="gramStart"/>
      <w:r w:rsidRPr="00463DE7">
        <w:rPr>
          <w:rFonts w:ascii="Times New Roman" w:hAnsi="Times New Roman"/>
          <w:b/>
          <w:sz w:val="20"/>
          <w:szCs w:val="20"/>
        </w:rPr>
        <w:t xml:space="preserve">( </w:t>
      </w:r>
      <w:proofErr w:type="gramEnd"/>
      <w:r w:rsidR="001D26B8" w:rsidRPr="00463DE7">
        <w:rPr>
          <w:rFonts w:ascii="Times New Roman" w:hAnsi="Times New Roman"/>
          <w:b/>
          <w:sz w:val="20"/>
          <w:szCs w:val="20"/>
        </w:rPr>
        <w:t>3</w:t>
      </w:r>
      <w:r w:rsidR="00405EF8" w:rsidRPr="00463DE7">
        <w:rPr>
          <w:rFonts w:ascii="Times New Roman" w:hAnsi="Times New Roman"/>
          <w:b/>
          <w:sz w:val="20"/>
          <w:szCs w:val="20"/>
        </w:rPr>
        <w:t>6 часов</w:t>
      </w:r>
      <w:r w:rsidRPr="00463DE7">
        <w:rPr>
          <w:rFonts w:ascii="Times New Roman" w:hAnsi="Times New Roman"/>
          <w:b/>
          <w:sz w:val="20"/>
          <w:szCs w:val="20"/>
        </w:rPr>
        <w:t>)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Тема 1. Конструирование и моделирование плечев</w:t>
      </w:r>
      <w:r w:rsidR="001D26B8" w:rsidRPr="00463DE7">
        <w:rPr>
          <w:rFonts w:ascii="Times New Roman" w:hAnsi="Times New Roman"/>
          <w:sz w:val="20"/>
          <w:szCs w:val="20"/>
        </w:rPr>
        <w:t xml:space="preserve">ого изделия с </w:t>
      </w:r>
      <w:proofErr w:type="spellStart"/>
      <w:r w:rsidR="001D26B8" w:rsidRPr="00463DE7">
        <w:rPr>
          <w:rFonts w:ascii="Times New Roman" w:hAnsi="Times New Roman"/>
          <w:sz w:val="20"/>
          <w:szCs w:val="20"/>
        </w:rPr>
        <w:t>втачным</w:t>
      </w:r>
      <w:proofErr w:type="spellEnd"/>
      <w:r w:rsidR="001D26B8" w:rsidRPr="00463DE7">
        <w:rPr>
          <w:rFonts w:ascii="Times New Roman" w:hAnsi="Times New Roman"/>
          <w:sz w:val="20"/>
          <w:szCs w:val="20"/>
        </w:rPr>
        <w:t xml:space="preserve"> рукавом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Тема 2. Технология изделия плече</w:t>
      </w:r>
      <w:r w:rsidR="001D26B8" w:rsidRPr="00463DE7">
        <w:rPr>
          <w:rFonts w:ascii="Times New Roman" w:hAnsi="Times New Roman"/>
          <w:sz w:val="20"/>
          <w:szCs w:val="20"/>
        </w:rPr>
        <w:t xml:space="preserve">вого изделия с </w:t>
      </w:r>
      <w:proofErr w:type="spellStart"/>
      <w:r w:rsidR="001D26B8" w:rsidRPr="00463DE7">
        <w:rPr>
          <w:rFonts w:ascii="Times New Roman" w:hAnsi="Times New Roman"/>
          <w:sz w:val="20"/>
          <w:szCs w:val="20"/>
        </w:rPr>
        <w:t>втачным</w:t>
      </w:r>
      <w:proofErr w:type="spellEnd"/>
      <w:r w:rsidR="001D26B8" w:rsidRPr="00463DE7">
        <w:rPr>
          <w:rFonts w:ascii="Times New Roman" w:hAnsi="Times New Roman"/>
          <w:sz w:val="20"/>
          <w:szCs w:val="20"/>
        </w:rPr>
        <w:t xml:space="preserve"> рукавом </w:t>
      </w:r>
    </w:p>
    <w:p w:rsidR="005D2F30" w:rsidRPr="00463DE7" w:rsidRDefault="001D26B8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Тема 3. Рукоделие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 xml:space="preserve">Раздел  3. Технология ведения дома </w:t>
      </w:r>
      <w:proofErr w:type="gramStart"/>
      <w:r w:rsidRPr="00463DE7">
        <w:rPr>
          <w:rFonts w:ascii="Times New Roman" w:hAnsi="Times New Roman"/>
          <w:b/>
          <w:sz w:val="20"/>
          <w:szCs w:val="20"/>
        </w:rPr>
        <w:t xml:space="preserve">( </w:t>
      </w:r>
      <w:proofErr w:type="gramEnd"/>
      <w:r w:rsidR="001D26B8" w:rsidRPr="00463DE7">
        <w:rPr>
          <w:rFonts w:ascii="Times New Roman" w:hAnsi="Times New Roman"/>
          <w:b/>
          <w:sz w:val="20"/>
          <w:szCs w:val="20"/>
        </w:rPr>
        <w:t>8</w:t>
      </w:r>
      <w:r w:rsidRPr="00463DE7">
        <w:rPr>
          <w:rFonts w:ascii="Times New Roman" w:hAnsi="Times New Roman"/>
          <w:b/>
          <w:sz w:val="20"/>
          <w:szCs w:val="20"/>
        </w:rPr>
        <w:t xml:space="preserve"> часов)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Тема 1. Бюджет семьи. Рациональное </w:t>
      </w:r>
      <w:r w:rsidR="001D26B8" w:rsidRPr="00463DE7">
        <w:rPr>
          <w:rFonts w:ascii="Times New Roman" w:hAnsi="Times New Roman"/>
          <w:sz w:val="20"/>
          <w:szCs w:val="20"/>
        </w:rPr>
        <w:t xml:space="preserve">планирование расходов </w:t>
      </w:r>
    </w:p>
    <w:p w:rsidR="005D2F30" w:rsidRPr="00463DE7" w:rsidRDefault="001D26B8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 xml:space="preserve">Тема 2. Ремонт помещений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Раздел  4. Электротехнические работы (</w:t>
      </w:r>
      <w:r w:rsidR="00405EF8" w:rsidRPr="00463DE7">
        <w:rPr>
          <w:rFonts w:ascii="Times New Roman" w:hAnsi="Times New Roman"/>
          <w:b/>
          <w:sz w:val="20"/>
          <w:szCs w:val="20"/>
        </w:rPr>
        <w:t>2</w:t>
      </w:r>
      <w:r w:rsidRPr="00463DE7">
        <w:rPr>
          <w:rFonts w:ascii="Times New Roman" w:hAnsi="Times New Roman"/>
          <w:b/>
          <w:sz w:val="20"/>
          <w:szCs w:val="20"/>
        </w:rPr>
        <w:t xml:space="preserve"> часа)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Тема 1. Электр</w:t>
      </w:r>
      <w:r w:rsidR="001D26B8" w:rsidRPr="00463DE7">
        <w:rPr>
          <w:rFonts w:ascii="Times New Roman" w:hAnsi="Times New Roman"/>
          <w:sz w:val="20"/>
          <w:szCs w:val="20"/>
        </w:rPr>
        <w:t xml:space="preserve">отехнические устройства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>Раздел  5.</w:t>
      </w:r>
      <w:r w:rsidRPr="00463DE7">
        <w:rPr>
          <w:rFonts w:ascii="Times New Roman" w:hAnsi="Times New Roman"/>
          <w:sz w:val="20"/>
          <w:szCs w:val="20"/>
        </w:rPr>
        <w:t xml:space="preserve"> Современное производство и профессиональное самообразование (</w:t>
      </w:r>
      <w:r w:rsidR="001D26B8" w:rsidRPr="00463DE7">
        <w:rPr>
          <w:rFonts w:ascii="Times New Roman" w:hAnsi="Times New Roman"/>
          <w:b/>
          <w:sz w:val="20"/>
          <w:szCs w:val="20"/>
        </w:rPr>
        <w:t>6 часов</w:t>
      </w:r>
      <w:r w:rsidRPr="00463DE7">
        <w:rPr>
          <w:rFonts w:ascii="Times New Roman" w:hAnsi="Times New Roman"/>
          <w:sz w:val="20"/>
          <w:szCs w:val="20"/>
        </w:rPr>
        <w:t>)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63DE7">
        <w:rPr>
          <w:rFonts w:ascii="Times New Roman" w:hAnsi="Times New Roman"/>
          <w:sz w:val="20"/>
          <w:szCs w:val="20"/>
        </w:rPr>
        <w:t>Тема 1. Сферы производ</w:t>
      </w:r>
      <w:r w:rsidR="001D26B8" w:rsidRPr="00463DE7">
        <w:rPr>
          <w:rFonts w:ascii="Times New Roman" w:hAnsi="Times New Roman"/>
          <w:sz w:val="20"/>
          <w:szCs w:val="20"/>
        </w:rPr>
        <w:t xml:space="preserve">ства и разделение труда </w:t>
      </w: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D2F30" w:rsidRPr="00463DE7" w:rsidRDefault="005D2F30" w:rsidP="005D2F30">
      <w:pPr>
        <w:tabs>
          <w:tab w:val="left" w:pos="-567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63DE7">
        <w:rPr>
          <w:rFonts w:ascii="Times New Roman" w:hAnsi="Times New Roman"/>
          <w:b/>
          <w:sz w:val="20"/>
          <w:szCs w:val="20"/>
        </w:rPr>
        <w:t xml:space="preserve">Творческие проекты  </w:t>
      </w:r>
      <w:r w:rsidR="001D26B8" w:rsidRPr="00463DE7">
        <w:rPr>
          <w:rFonts w:ascii="Times New Roman" w:hAnsi="Times New Roman"/>
          <w:b/>
          <w:sz w:val="20"/>
          <w:szCs w:val="20"/>
        </w:rPr>
        <w:t>(6</w:t>
      </w:r>
      <w:r w:rsidRPr="00463DE7">
        <w:rPr>
          <w:rFonts w:ascii="Times New Roman" w:hAnsi="Times New Roman"/>
          <w:b/>
          <w:sz w:val="20"/>
          <w:szCs w:val="20"/>
        </w:rPr>
        <w:t xml:space="preserve"> ч</w:t>
      </w:r>
      <w:r w:rsidR="001D26B8" w:rsidRPr="00463DE7">
        <w:rPr>
          <w:rFonts w:ascii="Times New Roman" w:hAnsi="Times New Roman"/>
          <w:b/>
          <w:sz w:val="20"/>
          <w:szCs w:val="20"/>
        </w:rPr>
        <w:t>асов</w:t>
      </w:r>
      <w:r w:rsidRPr="00463DE7">
        <w:rPr>
          <w:rFonts w:ascii="Times New Roman" w:hAnsi="Times New Roman"/>
          <w:b/>
          <w:sz w:val="20"/>
          <w:szCs w:val="20"/>
        </w:rPr>
        <w:t>)</w:t>
      </w:r>
    </w:p>
    <w:p w:rsidR="005D2F30" w:rsidRPr="00463DE7" w:rsidRDefault="005D2F30" w:rsidP="005D2F30">
      <w:pPr>
        <w:tabs>
          <w:tab w:val="left" w:pos="3510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D2F30" w:rsidRPr="00463DE7" w:rsidRDefault="005D2F30" w:rsidP="005D2F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463DE7" w:rsidRDefault="00463DE7" w:rsidP="00463DE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63DE7" w:rsidRDefault="00463DE7" w:rsidP="00463DE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63DE7" w:rsidRDefault="00463DE7" w:rsidP="00463DE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63DE7" w:rsidRDefault="00463DE7" w:rsidP="00463DE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63DE7" w:rsidRDefault="00463DE7" w:rsidP="00463DE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63DE7" w:rsidRDefault="00463DE7" w:rsidP="00463DE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463DE7" w:rsidRDefault="00463DE7" w:rsidP="00463DE7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D2F30" w:rsidRPr="00463DE7" w:rsidRDefault="005D2F30" w:rsidP="00463DE7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bookmarkStart w:id="0" w:name="_GoBack"/>
      <w:bookmarkEnd w:id="0"/>
      <w:r w:rsidRPr="00463DE7">
        <w:rPr>
          <w:rFonts w:ascii="Times New Roman" w:hAnsi="Times New Roman"/>
          <w:b/>
          <w:sz w:val="20"/>
          <w:szCs w:val="20"/>
        </w:rPr>
        <w:lastRenderedPageBreak/>
        <w:t>Календарно-тематическое планирование  8 класс по дисциплине «Технология»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959"/>
        <w:gridCol w:w="425"/>
        <w:gridCol w:w="4394"/>
        <w:gridCol w:w="993"/>
        <w:gridCol w:w="992"/>
        <w:gridCol w:w="992"/>
        <w:gridCol w:w="992"/>
        <w:gridCol w:w="993"/>
      </w:tblGrid>
      <w:tr w:rsidR="005D2F30" w:rsidRPr="00463DE7" w:rsidTr="0019205C">
        <w:trPr>
          <w:trHeight w:val="540"/>
        </w:trPr>
        <w:tc>
          <w:tcPr>
            <w:tcW w:w="1384" w:type="dxa"/>
            <w:gridSpan w:val="2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Из них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5D2F30" w:rsidRPr="00463DE7" w:rsidTr="00317838">
        <w:trPr>
          <w:trHeight w:val="276"/>
        </w:trPr>
        <w:tc>
          <w:tcPr>
            <w:tcW w:w="959" w:type="dxa"/>
            <w:vMerge w:val="restart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425" w:type="dxa"/>
            <w:vMerge w:val="restart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4394" w:type="dxa"/>
            <w:vMerge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305"/>
        </w:trPr>
        <w:tc>
          <w:tcPr>
            <w:tcW w:w="959" w:type="dxa"/>
            <w:vMerge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Теория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Практика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5D2F30" w:rsidRPr="00463DE7" w:rsidTr="00317838">
        <w:tc>
          <w:tcPr>
            <w:tcW w:w="959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Раздел 1. Кулинария.</w:t>
            </w:r>
          </w:p>
        </w:tc>
        <w:tc>
          <w:tcPr>
            <w:tcW w:w="993" w:type="dxa"/>
            <w:shd w:val="clear" w:color="auto" w:fill="D9D9D9"/>
          </w:tcPr>
          <w:p w:rsidR="005D2F30" w:rsidRPr="00463DE7" w:rsidRDefault="001D26B8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351"/>
        </w:trPr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1.  Физиология питания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60401E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255"/>
        </w:trPr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1</w:t>
            </w:r>
            <w:r w:rsidR="0060401E" w:rsidRPr="00463DE7">
              <w:rPr>
                <w:rFonts w:ascii="Times New Roman" w:hAnsi="Times New Roman"/>
                <w:sz w:val="20"/>
                <w:szCs w:val="20"/>
              </w:rPr>
              <w:t>-2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Правила ТБ в мастерской. Физиология питания. Расчет калорийности блюд.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60401E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360"/>
        </w:trPr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2.Блюда из птицы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31783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3-4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 xml:space="preserve">Виды сельскохозяйственной птицы и их кулинарное употребление. Способы определения качества птицы. 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300"/>
        </w:trPr>
        <w:tc>
          <w:tcPr>
            <w:tcW w:w="959" w:type="dxa"/>
            <w:shd w:val="clear" w:color="auto" w:fill="auto"/>
          </w:tcPr>
          <w:p w:rsidR="005D2F30" w:rsidRPr="00463DE7" w:rsidRDefault="0031783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5-6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Механическая и тепловая обработка птицы.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232"/>
        </w:trPr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</w:rPr>
              <w:t>Тема 3. Блюда национальной кухни.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270"/>
        </w:trPr>
        <w:tc>
          <w:tcPr>
            <w:tcW w:w="959" w:type="dxa"/>
            <w:shd w:val="clear" w:color="auto" w:fill="auto"/>
          </w:tcPr>
          <w:p w:rsidR="005D2F30" w:rsidRPr="00463DE7" w:rsidRDefault="0031783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7-8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Блюда национальной кухни (на примере первых блюд)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300"/>
        </w:trPr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4. Сервировка стола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720"/>
        </w:trPr>
        <w:tc>
          <w:tcPr>
            <w:tcW w:w="959" w:type="dxa"/>
            <w:shd w:val="clear" w:color="auto" w:fill="auto"/>
          </w:tcPr>
          <w:p w:rsidR="005D2F30" w:rsidRPr="00463DE7" w:rsidRDefault="0031783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9-10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Сервировка стола к обеду.</w:t>
            </w:r>
          </w:p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Практическая работа: Изготовление приглашений к обеду.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185"/>
        </w:trPr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5.  Заготовка стола. Упаковка пищевых продуктов.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150"/>
        </w:trPr>
        <w:tc>
          <w:tcPr>
            <w:tcW w:w="959" w:type="dxa"/>
            <w:shd w:val="clear" w:color="auto" w:fill="auto"/>
          </w:tcPr>
          <w:p w:rsidR="005D2F30" w:rsidRPr="00463DE7" w:rsidRDefault="0031783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11-12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Консервирование плодов и ягод.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165"/>
        </w:trPr>
        <w:tc>
          <w:tcPr>
            <w:tcW w:w="959" w:type="dxa"/>
            <w:shd w:val="clear" w:color="auto" w:fill="auto"/>
          </w:tcPr>
          <w:p w:rsidR="005D2F30" w:rsidRPr="00463DE7" w:rsidRDefault="0031783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13-14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Упаковка пищевых продуктов и товаров.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Раздел 2.Создание изделий из текстильных и поделочных материалов.</w:t>
            </w:r>
          </w:p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/>
          </w:tcPr>
          <w:p w:rsidR="005D2F30" w:rsidRPr="00463DE7" w:rsidRDefault="00126511" w:rsidP="003848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3</w:t>
            </w:r>
            <w:r w:rsidR="003848E7" w:rsidRPr="00463DE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Тема 1. Конструирование и моделирование плечевого изделия с </w:t>
            </w:r>
            <w:proofErr w:type="spellStart"/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втачным</w:t>
            </w:r>
            <w:proofErr w:type="spellEnd"/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 рукавом.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1D26B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15-16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 xml:space="preserve">История костюма. Конструирование плечевого изделия с </w:t>
            </w:r>
            <w:proofErr w:type="spellStart"/>
            <w:r w:rsidRPr="00463DE7">
              <w:rPr>
                <w:rFonts w:ascii="Times New Roman" w:hAnsi="Times New Roman"/>
                <w:sz w:val="20"/>
                <w:szCs w:val="20"/>
              </w:rPr>
              <w:t>втачным</w:t>
            </w:r>
            <w:proofErr w:type="spellEnd"/>
            <w:r w:rsidRPr="00463DE7">
              <w:rPr>
                <w:rFonts w:ascii="Times New Roman" w:hAnsi="Times New Roman"/>
                <w:sz w:val="20"/>
                <w:szCs w:val="20"/>
              </w:rPr>
              <w:t xml:space="preserve"> рукавом.</w:t>
            </w:r>
          </w:p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  <w:proofErr w:type="gramStart"/>
            <w:r w:rsidRPr="00463DE7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463DE7">
              <w:rPr>
                <w:rFonts w:ascii="Times New Roman" w:hAnsi="Times New Roman"/>
                <w:sz w:val="20"/>
                <w:szCs w:val="20"/>
              </w:rPr>
              <w:t xml:space="preserve"> Снятие мерок с фигуры человека.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1D26B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17-18</w:t>
            </w:r>
          </w:p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19-20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Практическая работа. Построение чертежа основы плечевого изделия в М 1:4.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255"/>
        </w:trPr>
        <w:tc>
          <w:tcPr>
            <w:tcW w:w="959" w:type="dxa"/>
            <w:shd w:val="clear" w:color="auto" w:fill="auto"/>
          </w:tcPr>
          <w:p w:rsidR="005D2F30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21-22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 xml:space="preserve">Практическая работа: Построение чертежа </w:t>
            </w:r>
            <w:proofErr w:type="spellStart"/>
            <w:r w:rsidRPr="00463DE7">
              <w:rPr>
                <w:rFonts w:ascii="Times New Roman" w:hAnsi="Times New Roman"/>
                <w:sz w:val="20"/>
                <w:szCs w:val="20"/>
              </w:rPr>
              <w:t>одношовного</w:t>
            </w:r>
            <w:proofErr w:type="spellEnd"/>
            <w:r w:rsidRPr="00463DE7">
              <w:rPr>
                <w:rFonts w:ascii="Times New Roman" w:hAnsi="Times New Roman"/>
                <w:sz w:val="20"/>
                <w:szCs w:val="20"/>
              </w:rPr>
              <w:t xml:space="preserve"> рукава. 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240"/>
        </w:trPr>
        <w:tc>
          <w:tcPr>
            <w:tcW w:w="959" w:type="dxa"/>
            <w:shd w:val="clear" w:color="auto" w:fill="auto"/>
          </w:tcPr>
          <w:p w:rsidR="005D2F30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23-24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 xml:space="preserve">Моделирование плечевого изделия с  </w:t>
            </w:r>
            <w:proofErr w:type="spellStart"/>
            <w:r w:rsidRPr="00463DE7">
              <w:rPr>
                <w:rFonts w:ascii="Times New Roman" w:hAnsi="Times New Roman"/>
                <w:sz w:val="20"/>
                <w:szCs w:val="20"/>
              </w:rPr>
              <w:t>втачным</w:t>
            </w:r>
            <w:proofErr w:type="spellEnd"/>
            <w:r w:rsidRPr="00463DE7">
              <w:rPr>
                <w:rFonts w:ascii="Times New Roman" w:hAnsi="Times New Roman"/>
                <w:sz w:val="20"/>
                <w:szCs w:val="20"/>
              </w:rPr>
              <w:t xml:space="preserve"> рукавом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Тема 2. Технология изготовления плечевого изделия с </w:t>
            </w:r>
            <w:proofErr w:type="spellStart"/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втачным</w:t>
            </w:r>
            <w:proofErr w:type="spellEnd"/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 рукавом.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126511" w:rsidP="003848E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1</w:t>
            </w:r>
            <w:r w:rsidR="003848E7"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E7" w:rsidRPr="00463DE7" w:rsidTr="00317838">
        <w:tc>
          <w:tcPr>
            <w:tcW w:w="959" w:type="dxa"/>
            <w:shd w:val="clear" w:color="auto" w:fill="auto"/>
          </w:tcPr>
          <w:p w:rsidR="003848E7" w:rsidRPr="00463DE7" w:rsidRDefault="003848E7" w:rsidP="00311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25-26</w:t>
            </w:r>
          </w:p>
          <w:p w:rsidR="003848E7" w:rsidRPr="00463DE7" w:rsidRDefault="003848E7" w:rsidP="00311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27-28</w:t>
            </w:r>
          </w:p>
        </w:tc>
        <w:tc>
          <w:tcPr>
            <w:tcW w:w="425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Технология изготовления халата. Практическая работа</w:t>
            </w:r>
            <w:proofErr w:type="gramStart"/>
            <w:r w:rsidRPr="00463DE7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463DE7">
              <w:rPr>
                <w:rFonts w:ascii="Times New Roman" w:hAnsi="Times New Roman"/>
                <w:sz w:val="20"/>
                <w:szCs w:val="20"/>
              </w:rPr>
              <w:t xml:space="preserve"> Подготовка ткани к раскрою. Раскрой изделия.</w:t>
            </w: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E7" w:rsidRPr="00463DE7" w:rsidTr="00317838">
        <w:tc>
          <w:tcPr>
            <w:tcW w:w="959" w:type="dxa"/>
            <w:shd w:val="clear" w:color="auto" w:fill="auto"/>
          </w:tcPr>
          <w:p w:rsidR="003848E7" w:rsidRPr="00463DE7" w:rsidRDefault="003848E7" w:rsidP="00311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29-30</w:t>
            </w:r>
          </w:p>
        </w:tc>
        <w:tc>
          <w:tcPr>
            <w:tcW w:w="425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Практическая работа. Подготовка деталей кроя к сметыванию.</w:t>
            </w: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E7" w:rsidRPr="00463DE7" w:rsidTr="00317838">
        <w:tc>
          <w:tcPr>
            <w:tcW w:w="959" w:type="dxa"/>
            <w:shd w:val="clear" w:color="auto" w:fill="auto"/>
          </w:tcPr>
          <w:p w:rsidR="003848E7" w:rsidRPr="00463DE7" w:rsidRDefault="003848E7" w:rsidP="00311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31-32</w:t>
            </w:r>
          </w:p>
        </w:tc>
        <w:tc>
          <w:tcPr>
            <w:tcW w:w="425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Практическая работа Подготовка халата к примерке. Устранение дефектов.</w:t>
            </w: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33-34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Практическая работа: Обработка карманов и воротника.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35-36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Практическая работа. Стачивание деталей.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3848E7" w:rsidRPr="00463DE7" w:rsidRDefault="003848E7" w:rsidP="001D26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37-38</w:t>
            </w:r>
          </w:p>
          <w:p w:rsidR="003848E7" w:rsidRPr="00463DE7" w:rsidRDefault="003848E7" w:rsidP="001D26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39-40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Практическая работа. Вторая примерка. Окончательная обработка изделия. ВТО.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3. Рукоделие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126511" w:rsidP="00405EF8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1</w:t>
            </w:r>
            <w:r w:rsidR="00405EF8"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E7" w:rsidRPr="00463DE7" w:rsidTr="00317838">
        <w:tc>
          <w:tcPr>
            <w:tcW w:w="959" w:type="dxa"/>
            <w:shd w:val="clear" w:color="auto" w:fill="auto"/>
          </w:tcPr>
          <w:p w:rsidR="003848E7" w:rsidRPr="00463DE7" w:rsidRDefault="003848E7" w:rsidP="00311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41-42</w:t>
            </w:r>
          </w:p>
        </w:tc>
        <w:tc>
          <w:tcPr>
            <w:tcW w:w="425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История вязания. Вязание на спицах. Инструменты и приспособления.</w:t>
            </w: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E7" w:rsidRPr="00463DE7" w:rsidTr="00317838">
        <w:tc>
          <w:tcPr>
            <w:tcW w:w="959" w:type="dxa"/>
            <w:shd w:val="clear" w:color="auto" w:fill="auto"/>
          </w:tcPr>
          <w:p w:rsidR="003848E7" w:rsidRPr="00463DE7" w:rsidRDefault="003848E7" w:rsidP="00311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43-44</w:t>
            </w:r>
          </w:p>
        </w:tc>
        <w:tc>
          <w:tcPr>
            <w:tcW w:w="425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Практическая работа. Вязание образца на спицах.</w:t>
            </w: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E7" w:rsidRPr="00463DE7" w:rsidTr="00317838">
        <w:tc>
          <w:tcPr>
            <w:tcW w:w="959" w:type="dxa"/>
            <w:shd w:val="clear" w:color="auto" w:fill="auto"/>
          </w:tcPr>
          <w:p w:rsidR="003848E7" w:rsidRPr="00463DE7" w:rsidRDefault="003848E7" w:rsidP="00311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45-46</w:t>
            </w:r>
          </w:p>
        </w:tc>
        <w:tc>
          <w:tcPr>
            <w:tcW w:w="425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История валяния.</w:t>
            </w: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8E7" w:rsidRPr="00463DE7" w:rsidTr="00317838">
        <w:tc>
          <w:tcPr>
            <w:tcW w:w="959" w:type="dxa"/>
            <w:shd w:val="clear" w:color="auto" w:fill="auto"/>
          </w:tcPr>
          <w:p w:rsidR="003848E7" w:rsidRPr="00463DE7" w:rsidRDefault="00405EF8" w:rsidP="00311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lastRenderedPageBreak/>
              <w:t>47-48</w:t>
            </w:r>
          </w:p>
          <w:p w:rsidR="00405EF8" w:rsidRPr="00463DE7" w:rsidRDefault="00405EF8" w:rsidP="003113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49-50</w:t>
            </w:r>
          </w:p>
        </w:tc>
        <w:tc>
          <w:tcPr>
            <w:tcW w:w="425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 xml:space="preserve">Практическая работа. Выполнение цветов из </w:t>
            </w:r>
            <w:proofErr w:type="spellStart"/>
            <w:r w:rsidRPr="00463DE7">
              <w:rPr>
                <w:rFonts w:ascii="Times New Roman" w:hAnsi="Times New Roman"/>
                <w:sz w:val="20"/>
                <w:szCs w:val="20"/>
              </w:rPr>
              <w:t>фоамирана</w:t>
            </w:r>
            <w:proofErr w:type="spellEnd"/>
            <w:r w:rsidRPr="00463D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848E7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848E7" w:rsidRPr="00463DE7" w:rsidRDefault="003848E7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210"/>
        </w:trPr>
        <w:tc>
          <w:tcPr>
            <w:tcW w:w="959" w:type="dxa"/>
            <w:shd w:val="clear" w:color="auto" w:fill="auto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51-52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Выполнение творческого проекта. Изготовление сувенира в технике валяния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Раздел 3. Технология ведения дома</w:t>
            </w:r>
          </w:p>
        </w:tc>
        <w:tc>
          <w:tcPr>
            <w:tcW w:w="993" w:type="dxa"/>
            <w:shd w:val="clear" w:color="auto" w:fill="D9D9D9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Тема 1. Бюджет семьи. Рациональное планирование расходов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u w:val="single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53-54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Семейное хозяйство. Бюджет семьи.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55-56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Потребительский кредит. Как правильно распорядиться свободными средствами. Семейное дело.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Тема 2. Ремонт помещений.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1D26B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57-58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Ремонт помещений</w:t>
            </w:r>
            <w:r w:rsidR="001D26B8" w:rsidRPr="00463DE7">
              <w:rPr>
                <w:rFonts w:ascii="Times New Roman" w:hAnsi="Times New Roman"/>
                <w:sz w:val="20"/>
                <w:szCs w:val="20"/>
              </w:rPr>
              <w:t>. Уход за одеждой и обувью.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210"/>
        </w:trPr>
        <w:tc>
          <w:tcPr>
            <w:tcW w:w="959" w:type="dxa"/>
            <w:shd w:val="clear" w:color="auto" w:fill="auto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59-60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Выполнение творческого проекта. Эскиз жилой комнаты.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254"/>
        </w:trPr>
        <w:tc>
          <w:tcPr>
            <w:tcW w:w="959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Раздел 4. Электротехнические работы в быту</w:t>
            </w:r>
          </w:p>
        </w:tc>
        <w:tc>
          <w:tcPr>
            <w:tcW w:w="993" w:type="dxa"/>
            <w:shd w:val="clear" w:color="auto" w:fill="D9D9D9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231"/>
        </w:trPr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Тема 1. Электротехнические устройства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492"/>
        </w:trPr>
        <w:tc>
          <w:tcPr>
            <w:tcW w:w="959" w:type="dxa"/>
            <w:shd w:val="clear" w:color="auto" w:fill="auto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61-62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Бытовые электрические обогреватели. Электродвигатели</w:t>
            </w:r>
            <w:proofErr w:type="gramStart"/>
            <w:r w:rsidRPr="00463DE7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463DE7">
              <w:rPr>
                <w:rFonts w:ascii="Times New Roman" w:hAnsi="Times New Roman"/>
                <w:sz w:val="20"/>
                <w:szCs w:val="20"/>
              </w:rPr>
              <w:t xml:space="preserve"> источники света.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338"/>
        </w:trPr>
        <w:tc>
          <w:tcPr>
            <w:tcW w:w="959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Раздел 5 . Современное производство и профессиональное самообразование.</w:t>
            </w:r>
          </w:p>
        </w:tc>
        <w:tc>
          <w:tcPr>
            <w:tcW w:w="993" w:type="dxa"/>
            <w:shd w:val="clear" w:color="auto" w:fill="D9D9D9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322"/>
        </w:trPr>
        <w:tc>
          <w:tcPr>
            <w:tcW w:w="959" w:type="dxa"/>
            <w:shd w:val="clear" w:color="auto" w:fill="auto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63-64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Основы выбора профессии. Классификация профессий.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rPr>
          <w:trHeight w:val="322"/>
        </w:trPr>
        <w:tc>
          <w:tcPr>
            <w:tcW w:w="959" w:type="dxa"/>
            <w:shd w:val="clear" w:color="auto" w:fill="auto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65-66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Требования к качествам личности при выборке профессии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405EF8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67-68</w:t>
            </w: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Профессиональная пригодность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63DE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2F30" w:rsidRPr="00463DE7" w:rsidTr="00317838">
        <w:tc>
          <w:tcPr>
            <w:tcW w:w="959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993" w:type="dxa"/>
            <w:shd w:val="clear" w:color="auto" w:fill="auto"/>
          </w:tcPr>
          <w:p w:rsidR="005D2F30" w:rsidRPr="00463DE7" w:rsidRDefault="00126511" w:rsidP="0019205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405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05EF8" w:rsidRPr="00463DE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126511" w:rsidP="00405EF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63DE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05EF8" w:rsidRPr="00463DE7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D2F30" w:rsidRPr="00463DE7" w:rsidRDefault="005D2F30" w:rsidP="001920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2F30" w:rsidRPr="00463DE7" w:rsidRDefault="005D2F30" w:rsidP="005D2F30">
      <w:pPr>
        <w:rPr>
          <w:rFonts w:ascii="Times New Roman" w:hAnsi="Times New Roman"/>
          <w:sz w:val="20"/>
          <w:szCs w:val="20"/>
        </w:rPr>
      </w:pPr>
    </w:p>
    <w:p w:rsidR="005D2F30" w:rsidRPr="00463DE7" w:rsidRDefault="005D2F30" w:rsidP="005D2F30">
      <w:pPr>
        <w:rPr>
          <w:rFonts w:ascii="Times New Roman" w:hAnsi="Times New Roman"/>
          <w:sz w:val="20"/>
          <w:szCs w:val="20"/>
        </w:rPr>
      </w:pPr>
    </w:p>
    <w:p w:rsidR="005D2F30" w:rsidRPr="00463DE7" w:rsidRDefault="005D2F30" w:rsidP="005D2F30">
      <w:pPr>
        <w:rPr>
          <w:rFonts w:ascii="Times New Roman" w:hAnsi="Times New Roman"/>
          <w:sz w:val="20"/>
          <w:szCs w:val="20"/>
        </w:rPr>
      </w:pPr>
    </w:p>
    <w:p w:rsidR="005D2F30" w:rsidRPr="00463DE7" w:rsidRDefault="005D2F30" w:rsidP="005D2F30">
      <w:pPr>
        <w:rPr>
          <w:sz w:val="20"/>
          <w:szCs w:val="20"/>
        </w:rPr>
      </w:pPr>
    </w:p>
    <w:p w:rsidR="005D2F30" w:rsidRPr="00463DE7" w:rsidRDefault="005D2F30" w:rsidP="005D2F30">
      <w:pPr>
        <w:rPr>
          <w:sz w:val="20"/>
          <w:szCs w:val="20"/>
        </w:rPr>
      </w:pPr>
    </w:p>
    <w:p w:rsidR="005D2F30" w:rsidRPr="00463DE7" w:rsidRDefault="005D2F30" w:rsidP="005D2F30">
      <w:pPr>
        <w:rPr>
          <w:sz w:val="20"/>
          <w:szCs w:val="20"/>
        </w:rPr>
      </w:pPr>
    </w:p>
    <w:p w:rsidR="005D2F30" w:rsidRPr="00463DE7" w:rsidRDefault="005D2F30" w:rsidP="005D2F3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D2F30" w:rsidRPr="00463DE7" w:rsidRDefault="005D2F30" w:rsidP="005D2F3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D2F30" w:rsidRPr="00463DE7" w:rsidRDefault="005D2F30" w:rsidP="005D2F3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D2F30" w:rsidRPr="00463DE7" w:rsidRDefault="005D2F30" w:rsidP="005D2F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D2F30" w:rsidRPr="00463DE7" w:rsidRDefault="005D2F30" w:rsidP="005D2F30">
      <w:pPr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</w:p>
    <w:p w:rsidR="00D121E8" w:rsidRPr="00463DE7" w:rsidRDefault="00D121E8">
      <w:pPr>
        <w:rPr>
          <w:sz w:val="20"/>
          <w:szCs w:val="20"/>
        </w:rPr>
      </w:pPr>
    </w:p>
    <w:sectPr w:rsidR="00D121E8" w:rsidRPr="00463DE7" w:rsidSect="00463DE7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27D"/>
    <w:rsid w:val="00126511"/>
    <w:rsid w:val="001D26B8"/>
    <w:rsid w:val="00317838"/>
    <w:rsid w:val="0032127D"/>
    <w:rsid w:val="003848E7"/>
    <w:rsid w:val="00405EF8"/>
    <w:rsid w:val="00463DE7"/>
    <w:rsid w:val="0046468F"/>
    <w:rsid w:val="005D2F30"/>
    <w:rsid w:val="0060401E"/>
    <w:rsid w:val="00D1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F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F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2022-09-25T09:16:00Z</cp:lastPrinted>
  <dcterms:created xsi:type="dcterms:W3CDTF">2020-09-16T17:20:00Z</dcterms:created>
  <dcterms:modified xsi:type="dcterms:W3CDTF">2022-09-25T09:17:00Z</dcterms:modified>
</cp:coreProperties>
</file>